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0F09C1-82E1-4D09-AA91-9E991DDFD72B}"/>
</file>

<file path=customXml/itemProps3.xml><?xml version="1.0" encoding="utf-8"?>
<ds:datastoreItem xmlns:ds="http://schemas.openxmlformats.org/officeDocument/2006/customXml" ds:itemID="{3F303CF8-7822-485B-80D2-3A6EDC24C126}"/>
</file>

<file path=customXml/itemProps4.xml><?xml version="1.0" encoding="utf-8"?>
<ds:datastoreItem xmlns:ds="http://schemas.openxmlformats.org/officeDocument/2006/customXml" ds:itemID="{3C169E44-EAB9-4F45-98C2-B79F81F097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